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08E3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7F1559FE">
      <w:pPr>
        <w:jc w:val="center"/>
        <w:rPr>
          <w:b/>
          <w:sz w:val="28"/>
          <w:szCs w:val="28"/>
        </w:rPr>
      </w:pPr>
    </w:p>
    <w:p w14:paraId="316C0F7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5D1675C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12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7FD8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BC42AD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23 декабря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69DA9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937F6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1/1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B1B29D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0019C96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14:paraId="1B53760B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14:paraId="53511B4E">
      <w:pPr>
        <w:jc w:val="center"/>
        <w:rPr>
          <w:b/>
          <w:sz w:val="28"/>
        </w:rPr>
      </w:pPr>
    </w:p>
    <w:p w14:paraId="3F49F30B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>и на основании протокола №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 xml:space="preserve">1 заседания счетной комиссии от </w:t>
      </w:r>
      <w:r>
        <w:rPr>
          <w:rFonts w:hint="default" w:ascii="Times New Roman CYR" w:hAnsi="Times New Roman CYR"/>
          <w:sz w:val="28"/>
          <w:lang w:val="ru-RU"/>
        </w:rPr>
        <w:t>23 декабря 2025</w:t>
      </w:r>
      <w:r>
        <w:rPr>
          <w:rFonts w:ascii="Times New Roman CYR" w:hAnsi="Times New Roman CYR"/>
          <w:sz w:val="28"/>
        </w:rPr>
        <w:t xml:space="preserve"> года  (прилагается)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2E29617C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Избрать счетную комиссию в следующем составе: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4"/>
        <w:gridCol w:w="4773"/>
      </w:tblGrid>
      <w:tr w14:paraId="2A5F0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5" w:type="dxa"/>
            <w:noWrap w:val="0"/>
            <w:vAlign w:val="top"/>
          </w:tcPr>
          <w:p w14:paraId="744C72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  <w:noWrap w:val="0"/>
            <w:vAlign w:val="top"/>
          </w:tcPr>
          <w:p w14:paraId="002A8BEA">
            <w:pPr>
              <w:pStyle w:val="80"/>
              <w:spacing w:line="360" w:lineRule="auto"/>
              <w:ind w:left="0" w:leftChars="0" w:firstLine="0" w:firstLineChars="0"/>
              <w:jc w:val="both"/>
              <w:rPr>
                <w:i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Загорская Ксения Александровна</w:t>
            </w:r>
          </w:p>
        </w:tc>
      </w:tr>
      <w:tr w14:paraId="0018D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noWrap w:val="0"/>
            <w:vAlign w:val="top"/>
          </w:tcPr>
          <w:p w14:paraId="287BB9F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  <w:noWrap w:val="0"/>
            <w:vAlign w:val="top"/>
          </w:tcPr>
          <w:p w14:paraId="019E0187">
            <w:pPr>
              <w:pStyle w:val="80"/>
              <w:spacing w:line="360" w:lineRule="auto"/>
              <w:ind w:left="0" w:leftChars="0" w:firstLine="0" w:firstLineChars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Вовченко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Евгения Евгеньевна</w:t>
            </w:r>
          </w:p>
        </w:tc>
      </w:tr>
      <w:tr w14:paraId="5B6B3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noWrap w:val="0"/>
            <w:vAlign w:val="top"/>
          </w:tcPr>
          <w:p w14:paraId="4B08174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noWrap w:val="0"/>
            <w:vAlign w:val="top"/>
          </w:tcPr>
          <w:p w14:paraId="39B83368">
            <w:pPr>
              <w:pStyle w:val="80"/>
              <w:spacing w:line="360" w:lineRule="auto"/>
              <w:ind w:left="0" w:leftChars="0" w:firstLine="0" w:firstLineChars="0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Красина Екатерина Владимировна</w:t>
            </w:r>
          </w:p>
        </w:tc>
      </w:tr>
    </w:tbl>
    <w:p w14:paraId="5FFD6F3B">
      <w:pPr>
        <w:jc w:val="both"/>
        <w:rPr>
          <w:b/>
          <w:sz w:val="28"/>
          <w:szCs w:val="28"/>
        </w:rPr>
      </w:pPr>
    </w:p>
    <w:p w14:paraId="40A97233">
      <w:pPr>
        <w:pStyle w:val="15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5967C188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5D56F21A">
      <w:pPr>
        <w:pStyle w:val="15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092564CB">
      <w:pPr>
        <w:pStyle w:val="151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5563EFB4">
      <w:pPr>
        <w:pStyle w:val="15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44B25E69">
      <w:pPr>
        <w:pStyle w:val="15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2DE3557B">
      <w:pPr>
        <w:pStyle w:val="151"/>
        <w:spacing w:line="240" w:lineRule="auto"/>
        <w:ind w:firstLine="0"/>
        <w:rPr>
          <w:sz w:val="22"/>
          <w:lang w:val="en-US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  <w:bookmarkStart w:id="0" w:name="_GoBack"/>
      <w:bookmarkEnd w:id="0"/>
    </w:p>
    <w:sectPr>
      <w:pgSz w:w="11906" w:h="16838"/>
      <w:pgMar w:top="1157" w:right="896" w:bottom="1157" w:left="168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144E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2C144E6"/>
    <w:rsid w:val="3AD74908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709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2026-01-13T08:53:00Z</dcterms:created>
  <dc:creator>User</dc:creator>
  <cp:lastModifiedBy>User</cp:lastModifiedBy>
  <dcterms:modified xsi:type="dcterms:W3CDTF">2026-01-13T08:54:35Z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0563C6452830447E8472B9A0F5D8B582_11</vt:lpwstr>
  </property>
</Properties>
</file>